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65583A">
      <w:pPr>
        <w:spacing w:before="0" w:after="0" w:line="408" w:lineRule="auto"/>
        <w:ind w:left="120"/>
        <w:jc w:val="center"/>
        <w:rPr>
          <w:sz w:val="24"/>
          <w:szCs w:val="24"/>
        </w:rPr>
      </w:pPr>
      <w:bookmarkStart w:id="0" w:name="block-38116822"/>
      <w:r>
        <w:rPr>
          <w:rFonts w:ascii="Times New Roman" w:hAnsi="Times New Roman"/>
          <w:b/>
          <w:i w:val="0"/>
          <w:color w:val="000000"/>
          <w:sz w:val="24"/>
          <w:szCs w:val="24"/>
        </w:rPr>
        <w:t>МИНИСТЕРСТВО ПРОСВЕЩЕНИЯ РОССИЙСКОЙ ФЕДЕРАЦИИ</w:t>
      </w:r>
    </w:p>
    <w:p w14:paraId="1ABFE099">
      <w:pPr>
        <w:spacing w:before="0" w:after="0" w:line="408" w:lineRule="auto"/>
        <w:ind w:left="120"/>
        <w:jc w:val="center"/>
        <w:rPr>
          <w:sz w:val="24"/>
          <w:szCs w:val="24"/>
        </w:rPr>
      </w:pPr>
      <w:bookmarkStart w:id="1" w:name="b9bd104d-6082-47bd-8132-2766a2040a6c"/>
      <w:r>
        <w:rPr>
          <w:rFonts w:ascii="Times New Roman" w:hAnsi="Times New Roman"/>
          <w:b/>
          <w:i w:val="0"/>
          <w:color w:val="000000"/>
          <w:sz w:val="24"/>
          <w:szCs w:val="24"/>
        </w:rPr>
        <w:t>Министерство образования Саратовской области</w:t>
      </w:r>
      <w:bookmarkEnd w:id="1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</w:t>
      </w:r>
    </w:p>
    <w:p w14:paraId="1A122039">
      <w:pPr>
        <w:spacing w:before="0" w:after="0" w:line="408" w:lineRule="auto"/>
        <w:ind w:left="120"/>
        <w:jc w:val="center"/>
        <w:rPr>
          <w:sz w:val="24"/>
          <w:szCs w:val="24"/>
        </w:rPr>
      </w:pPr>
      <w:bookmarkStart w:id="2" w:name="34df4a62-8dcd-4a78-a0bb-c2323fe584ec"/>
      <w:r>
        <w:rPr>
          <w:rFonts w:ascii="Times New Roman" w:hAnsi="Times New Roman"/>
          <w:b/>
          <w:i w:val="0"/>
          <w:color w:val="000000"/>
          <w:sz w:val="24"/>
          <w:szCs w:val="24"/>
        </w:rPr>
        <w:t>Управление образования Воскресенского муниципального района</w:t>
      </w:r>
      <w:bookmarkEnd w:id="2"/>
    </w:p>
    <w:p w14:paraId="16B56537">
      <w:pPr>
        <w:spacing w:before="0" w:after="0" w:line="408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МОУ "СОШ с. Воскресенское"</w:t>
      </w:r>
    </w:p>
    <w:p w14:paraId="67FFACBB">
      <w:pPr>
        <w:spacing w:before="0" w:after="0"/>
        <w:ind w:left="120"/>
        <w:jc w:val="left"/>
      </w:pPr>
    </w:p>
    <w:p w14:paraId="30A0F520">
      <w:pPr>
        <w:spacing w:before="0" w:after="0"/>
        <w:ind w:left="120"/>
        <w:jc w:val="left"/>
      </w:pPr>
    </w:p>
    <w:p w14:paraId="5D51B8A3">
      <w:pPr>
        <w:spacing w:before="0" w:after="0"/>
        <w:ind w:left="120"/>
        <w:jc w:val="left"/>
      </w:pPr>
    </w:p>
    <w:p w14:paraId="68FAA90F">
      <w:pPr>
        <w:spacing w:before="0" w:after="0"/>
        <w:ind w:left="120"/>
        <w:jc w:val="left"/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6"/>
        <w:gridCol w:w="2449"/>
        <w:gridCol w:w="3037"/>
      </w:tblGrid>
      <w:tr w14:paraId="26A8C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1C4917E0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692BCC6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0660D58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BEBFD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Фадеева Л.В.</w:t>
            </w:r>
          </w:p>
          <w:p w14:paraId="3773601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«29» 08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 г г.</w:t>
            </w:r>
          </w:p>
          <w:p w14:paraId="5EFBAE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85AC6E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A426C1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14:paraId="413A0D3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</w:t>
            </w:r>
          </w:p>
          <w:p w14:paraId="6B18F2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Ермак И.В.</w:t>
            </w:r>
          </w:p>
          <w:p w14:paraId="37139A0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«29» 08   2024 г.</w:t>
            </w:r>
          </w:p>
          <w:p w14:paraId="6E0A70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2B4B5B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422558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0BDDA52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03A14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Н.П.Зайцева</w:t>
            </w:r>
          </w:p>
          <w:p w14:paraId="5114A36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№                         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«30» 08   2024 г.</w:t>
            </w:r>
          </w:p>
          <w:p w14:paraId="2EA90E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666A804">
      <w:pPr>
        <w:spacing w:before="0" w:after="0"/>
        <w:ind w:left="120"/>
        <w:jc w:val="left"/>
      </w:pPr>
    </w:p>
    <w:p w14:paraId="3A926BFA">
      <w:pPr>
        <w:spacing w:before="0" w:after="0"/>
        <w:ind w:left="120"/>
        <w:jc w:val="left"/>
      </w:pPr>
    </w:p>
    <w:p w14:paraId="7A96C5E3">
      <w:pPr>
        <w:spacing w:before="0" w:after="0"/>
        <w:ind w:left="120"/>
        <w:jc w:val="left"/>
      </w:pPr>
    </w:p>
    <w:p w14:paraId="500FE919">
      <w:pPr>
        <w:spacing w:before="0" w:after="0"/>
        <w:ind w:left="120"/>
        <w:jc w:val="left"/>
      </w:pPr>
    </w:p>
    <w:p w14:paraId="1EB3CE3C">
      <w:pPr>
        <w:spacing w:before="0" w:after="0"/>
        <w:ind w:left="120"/>
        <w:jc w:val="left"/>
      </w:pPr>
    </w:p>
    <w:p w14:paraId="088D3F1E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1D6F0CCC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5012490)</w:t>
      </w:r>
    </w:p>
    <w:p w14:paraId="665ECE00">
      <w:pPr>
        <w:spacing w:before="0" w:after="0"/>
        <w:ind w:left="120"/>
        <w:jc w:val="center"/>
      </w:pPr>
    </w:p>
    <w:p w14:paraId="2382F576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«Изобразительное искусство»</w:t>
      </w:r>
    </w:p>
    <w:p w14:paraId="6EE57916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3 </w:t>
      </w:r>
      <w:r>
        <w:rPr>
          <w:rFonts w:ascii="Times New Roman" w:hAnsi="Times New Roman"/>
          <w:b w:val="0"/>
          <w:i w:val="0"/>
          <w:color w:val="000000"/>
          <w:sz w:val="28"/>
        </w:rPr>
        <w:t>класс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59EC4CD0">
      <w:pPr>
        <w:spacing w:before="0" w:after="0"/>
        <w:ind w:left="120"/>
        <w:jc w:val="center"/>
      </w:pPr>
    </w:p>
    <w:p w14:paraId="75223C38">
      <w:pPr>
        <w:spacing w:before="0" w:after="0"/>
        <w:ind w:left="120"/>
        <w:jc w:val="center"/>
      </w:pPr>
    </w:p>
    <w:p w14:paraId="55D47E2F">
      <w:pPr>
        <w:spacing w:before="0" w:after="0"/>
        <w:ind w:left="120"/>
        <w:jc w:val="center"/>
      </w:pPr>
    </w:p>
    <w:p w14:paraId="5A5BC3E4">
      <w:pPr>
        <w:spacing w:before="0" w:after="0"/>
        <w:ind w:left="120"/>
        <w:jc w:val="center"/>
      </w:pPr>
    </w:p>
    <w:p w14:paraId="569FD352">
      <w:pPr>
        <w:spacing w:before="0" w:after="0"/>
        <w:ind w:left="120"/>
        <w:jc w:val="center"/>
      </w:pPr>
    </w:p>
    <w:p w14:paraId="6E32DE1D">
      <w:pPr>
        <w:spacing w:before="0" w:after="0"/>
        <w:ind w:left="120"/>
        <w:jc w:val="center"/>
      </w:pPr>
    </w:p>
    <w:p w14:paraId="4536AA8A">
      <w:pPr>
        <w:spacing w:before="0" w:after="0"/>
        <w:ind w:left="120"/>
        <w:jc w:val="center"/>
      </w:pPr>
    </w:p>
    <w:p w14:paraId="47FE793D">
      <w:pPr>
        <w:spacing w:before="0" w:after="0"/>
        <w:jc w:val="center"/>
      </w:pPr>
      <w:bookmarkStart w:id="3" w:name="6129fc25-1484-4cce-a161-840ff826026d"/>
      <w:r>
        <w:rPr>
          <w:rFonts w:ascii="Times New Roman" w:hAnsi="Times New Roman"/>
          <w:b/>
          <w:i w:val="0"/>
          <w:color w:val="000000"/>
          <w:sz w:val="28"/>
        </w:rPr>
        <w:t>с.Воскресенское</w:t>
      </w:r>
      <w:bookmarkEnd w:id="3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i w:val="0"/>
          <w:color w:val="000000"/>
          <w:sz w:val="28"/>
        </w:rPr>
        <w:t>2024</w:t>
      </w:r>
      <w:bookmarkEnd w:id="4"/>
    </w:p>
    <w:p w14:paraId="24172E2C">
      <w:pPr>
        <w:spacing w:before="0" w:after="0"/>
        <w:ind w:left="120"/>
        <w:jc w:val="left"/>
      </w:pPr>
    </w:p>
    <w:p w14:paraId="04AF9863">
      <w:pPr>
        <w:sectPr>
          <w:pgSz w:w="11906" w:h="16383"/>
          <w:cols w:space="720" w:num="1"/>
        </w:sectPr>
      </w:pPr>
      <w:bookmarkStart w:id="5" w:name="block-38116822"/>
    </w:p>
    <w:bookmarkEnd w:id="0"/>
    <w:bookmarkEnd w:id="5"/>
    <w:p w14:paraId="070358D0">
      <w:pPr>
        <w:spacing w:before="0" w:after="0" w:line="264" w:lineRule="auto"/>
        <w:ind w:left="120"/>
        <w:jc w:val="center"/>
      </w:pPr>
      <w:bookmarkStart w:id="6" w:name="block-38116819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671A3FAB">
      <w:pPr>
        <w:spacing w:before="0" w:after="0" w:line="264" w:lineRule="auto"/>
        <w:ind w:left="120"/>
        <w:jc w:val="both"/>
      </w:pPr>
    </w:p>
    <w:p w14:paraId="6902B7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C508D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0C2039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7A4AAD3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3303A4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42E525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3A9621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6C92BF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411E6CC8">
      <w:pPr>
        <w:spacing w:before="0" w:after="0" w:line="264" w:lineRule="auto"/>
        <w:ind w:firstLine="600"/>
        <w:jc w:val="both"/>
      </w:pPr>
      <w:bookmarkStart w:id="7" w:name="2de083b3-1f31-409f-b177-a515047f5be6"/>
      <w:r>
        <w:rPr>
          <w:rFonts w:ascii="Times New Roman" w:hAnsi="Times New Roman"/>
          <w:b w:val="0"/>
          <w:i w:val="0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14:paraId="7D75E9C0">
      <w:pPr>
        <w:spacing w:before="0" w:after="0" w:line="264" w:lineRule="auto"/>
        <w:ind w:left="120"/>
        <w:jc w:val="both"/>
      </w:pPr>
    </w:p>
    <w:p w14:paraId="6FD0DBB2">
      <w:pPr>
        <w:sectPr>
          <w:pgSz w:w="11906" w:h="16383"/>
          <w:cols w:space="720" w:num="1"/>
        </w:sectPr>
      </w:pPr>
      <w:bookmarkStart w:id="8" w:name="block-38116819"/>
    </w:p>
    <w:bookmarkEnd w:id="6"/>
    <w:bookmarkEnd w:id="8"/>
    <w:p w14:paraId="413AD27C">
      <w:pPr>
        <w:spacing w:before="0" w:after="0" w:line="264" w:lineRule="auto"/>
        <w:ind w:left="120"/>
        <w:jc w:val="both"/>
      </w:pPr>
      <w:bookmarkStart w:id="9" w:name="block-38116823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 w14:paraId="026502A1">
      <w:pPr>
        <w:spacing w:before="0" w:after="0" w:line="264" w:lineRule="auto"/>
        <w:ind w:left="120"/>
        <w:jc w:val="both"/>
      </w:pPr>
    </w:p>
    <w:p w14:paraId="08D8122D">
      <w:pPr>
        <w:spacing w:before="0" w:after="0"/>
        <w:ind w:left="120"/>
        <w:jc w:val="left"/>
      </w:pPr>
      <w:bookmarkStart w:id="10" w:name="_Toc137210403"/>
      <w:bookmarkEnd w:id="10"/>
    </w:p>
    <w:p w14:paraId="06C3C8CF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p w14:paraId="21DA03C3">
      <w:pPr>
        <w:spacing w:before="0" w:after="0"/>
        <w:ind w:left="120"/>
        <w:jc w:val="left"/>
      </w:pPr>
    </w:p>
    <w:p w14:paraId="3DC31F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«Графика»</w:t>
      </w:r>
    </w:p>
    <w:p w14:paraId="4EA6CA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6AD798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533E1B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14:paraId="69DD6F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3BDD2E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Транспорт в городе. Рисунки реальных или фантастических машин.</w:t>
      </w:r>
    </w:p>
    <w:p w14:paraId="11466F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14:paraId="0B97DD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7C13C1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«Живопись»</w:t>
      </w:r>
    </w:p>
    <w:p w14:paraId="47CE1C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63664C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01721E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0495CF4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69A464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17F405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«Скульптура»</w:t>
      </w:r>
    </w:p>
    <w:p w14:paraId="571B83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52A798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23F045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14:paraId="3FF54D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46B552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«Декоративно-прикладное искусство»</w:t>
      </w:r>
    </w:p>
    <w:p w14:paraId="75CE1E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04CEE2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283EC6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250751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6B4D96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«Архитектура»</w:t>
      </w:r>
    </w:p>
    <w:p w14:paraId="1DB0D8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227AE2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01D33B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«Восприятие произведений искусства»</w:t>
      </w:r>
    </w:p>
    <w:p w14:paraId="41CFBA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39CFA8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5913DD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2675C6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4484C7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14:paraId="6C29D5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68C494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492A03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2B57B9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«Азбука цифровой графики»</w:t>
      </w:r>
    </w:p>
    <w:p w14:paraId="6C3818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028E79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1C5F9E3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 w14:paraId="18CE35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12534C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 w14:paraId="54FA7D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 w14:paraId="7ECACE97">
      <w:pPr>
        <w:spacing w:before="0" w:after="0"/>
        <w:ind w:left="120"/>
        <w:jc w:val="left"/>
      </w:pPr>
      <w:bookmarkStart w:id="11" w:name="_Toc137210404"/>
      <w:bookmarkEnd w:id="11"/>
    </w:p>
    <w:bookmarkEnd w:id="9"/>
    <w:p w14:paraId="4EED0C0B">
      <w:pPr>
        <w:spacing w:before="0" w:after="0" w:line="264" w:lineRule="auto"/>
        <w:ind w:left="120"/>
        <w:jc w:val="both"/>
      </w:pPr>
      <w:bookmarkStart w:id="12" w:name="block-38116820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5770E87F">
      <w:pPr>
        <w:spacing w:before="0" w:after="0" w:line="264" w:lineRule="auto"/>
        <w:ind w:left="120"/>
        <w:jc w:val="both"/>
      </w:pPr>
    </w:p>
    <w:p w14:paraId="771B4D9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 </w:t>
      </w:r>
    </w:p>
    <w:p w14:paraId="79281F7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983CA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 </w:t>
      </w:r>
    </w:p>
    <w:p w14:paraId="274E45D2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уважение и ценностное отношение к своей Родине – России; </w:t>
      </w:r>
    </w:p>
    <w:p w14:paraId="178E766C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43E5C666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духовно-нравственное развитие обучающихся;</w:t>
      </w:r>
    </w:p>
    <w:p w14:paraId="73A56CDA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13FC24FC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85EC23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646A96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4488A2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0552A7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45D5F8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55101A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076CF9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14:paraId="5A4787A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7911D676">
      <w:pPr>
        <w:spacing w:before="0" w:after="0"/>
        <w:ind w:left="120"/>
        <w:jc w:val="left"/>
      </w:pPr>
    </w:p>
    <w:p w14:paraId="50FBCA4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09B6E5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447045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Пространственные представления и сенсорные способности:</w:t>
      </w:r>
    </w:p>
    <w:p w14:paraId="7F32B6BC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форму предмета, конструкции;</w:t>
      </w:r>
    </w:p>
    <w:p w14:paraId="2B367548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доминантные черты (характерные особенности) в визуальном образе;</w:t>
      </w:r>
    </w:p>
    <w:p w14:paraId="6DBFFF1B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плоскостные и пространственные объекты по заданным основаниям;</w:t>
      </w:r>
    </w:p>
    <w:p w14:paraId="1A56BAAE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14:paraId="0957AE47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сопоставлять части и целое в видимом образе, предмете, конструкции;</w:t>
      </w:r>
    </w:p>
    <w:p w14:paraId="421362DC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14:paraId="36350BF4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обобщать форму составной конструкции;</w:t>
      </w:r>
    </w:p>
    <w:p w14:paraId="2237EBD1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118DB7D8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14:paraId="6FF98903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14:paraId="0258346B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41B0B1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0A7FF879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F85A7C9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0F2A7D00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14B1631D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4C2F7E53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6C0902A8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14:paraId="00221BA7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14:paraId="2E65C0C9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6C0CC054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ставить и использовать вопросы как исследовательский инструмент познания.</w:t>
      </w:r>
    </w:p>
    <w:p w14:paraId="3CD299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25B9AA92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электронные образовательные ресурсы;</w:t>
      </w:r>
    </w:p>
    <w:p w14:paraId="22A3C8D5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работать с электронными учебниками и учебными пособиями;</w:t>
      </w:r>
    </w:p>
    <w:p w14:paraId="41C5B811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095EEE10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7655E0AC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2F0D4E31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01E6082F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информационной безопасности при работе в Интернете.</w:t>
      </w:r>
    </w:p>
    <w:p w14:paraId="65F5B2E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520175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E562BAE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703B98D0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737028D6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6377FA76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042A03CF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48AFFDA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0F1DC79A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3E14293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444C043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6E0B5110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внимательно относиться и выполнять учебные задачи, поставленные учителем;</w:t>
      </w:r>
    </w:p>
    <w:p w14:paraId="2F1069C1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последовательность учебных действий при выполнении задания;</w:t>
      </w:r>
    </w:p>
    <w:p w14:paraId="7719DB36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2A5785E8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36394643">
      <w:pPr>
        <w:spacing w:before="0" w:after="0"/>
        <w:ind w:left="120"/>
        <w:jc w:val="left"/>
      </w:pPr>
      <w:bookmarkStart w:id="14" w:name="_Toc124264882"/>
      <w:bookmarkEnd w:id="14"/>
    </w:p>
    <w:p w14:paraId="59E373DF">
      <w:pPr>
        <w:spacing w:before="0" w:after="0"/>
        <w:ind w:left="120"/>
        <w:jc w:val="left"/>
      </w:pPr>
    </w:p>
    <w:p w14:paraId="54361F71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7ACA07A3">
      <w:pPr>
        <w:spacing w:before="0" w:after="0" w:line="264" w:lineRule="auto"/>
        <w:ind w:left="120"/>
        <w:jc w:val="both"/>
      </w:pPr>
    </w:p>
    <w:p w14:paraId="066C828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>3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9F4D8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«Графика».</w:t>
      </w:r>
    </w:p>
    <w:p w14:paraId="53F226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1489FB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22F497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41F4AD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46333C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2CC27D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14:paraId="7A0B8D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рисования портрета (лица) человека.</w:t>
      </w:r>
    </w:p>
    <w:p w14:paraId="3A3C7C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14:paraId="07EF25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«Живопись»</w:t>
      </w:r>
    </w:p>
    <w:p w14:paraId="46375D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14:paraId="0AB5B4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2DCFBB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320BC9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14:paraId="07C2E1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пейзаж, передавая в нём активное состояние природы.</w:t>
      </w:r>
    </w:p>
    <w:p w14:paraId="74B79D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Приобрести представление о деятельности художника в театре.</w:t>
      </w:r>
    </w:p>
    <w:p w14:paraId="7D7FCB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Создать красками эскиз занавеса или эскиз декораций к выбранному сюжету.</w:t>
      </w:r>
    </w:p>
    <w:p w14:paraId="4A8BD4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Познакомиться с работой художников по оформлению праздников.</w:t>
      </w:r>
    </w:p>
    <w:p w14:paraId="5FA216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4A57A1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«Скульптура»</w:t>
      </w:r>
    </w:p>
    <w:p w14:paraId="6C3878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479736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31ABB3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097CE2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лепки эскиза парковой скульптуры.</w:t>
      </w:r>
    </w:p>
    <w:p w14:paraId="469F14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«Декоративно-прикладное искусство»</w:t>
      </w:r>
    </w:p>
    <w:p w14:paraId="241661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14:paraId="5C163A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2C9BA0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0F683A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навыки создания орнаментов при помощи штампов и трафаретов.</w:t>
      </w:r>
    </w:p>
    <w:p w14:paraId="7ABB54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14:paraId="1B57B7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«Архитектура»</w:t>
      </w:r>
    </w:p>
    <w:p w14:paraId="4785C3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6F8C30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7991D3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358CC0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 w14:paraId="55D36C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57579A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«Восприятие произведений искусства»</w:t>
      </w:r>
    </w:p>
    <w:p w14:paraId="00CE70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06B098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0988857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5D237F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237174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756445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688947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523695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37509B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29B1A5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«Азбука цифровой графики»</w:t>
      </w:r>
    </w:p>
    <w:p w14:paraId="1F5FF7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7F401E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4F0192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27F813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17D1E71B">
      <w:pPr>
        <w:sectPr>
          <w:pgSz w:w="11906" w:h="16383"/>
          <w:cols w:space="720" w:num="1"/>
        </w:sectPr>
      </w:pPr>
      <w:bookmarkStart w:id="15" w:name="block-38116820"/>
    </w:p>
    <w:bookmarkEnd w:id="12"/>
    <w:bookmarkEnd w:id="15"/>
    <w:p w14:paraId="65FB4034">
      <w:pPr>
        <w:spacing w:before="0" w:after="0"/>
        <w:ind w:left="120"/>
        <w:jc w:val="left"/>
      </w:pPr>
      <w:bookmarkStart w:id="16" w:name="block-38116821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69A21239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025"/>
        <w:gridCol w:w="1526"/>
        <w:gridCol w:w="1631"/>
        <w:gridCol w:w="1702"/>
        <w:gridCol w:w="2851"/>
      </w:tblGrid>
      <w:tr w14:paraId="45B03B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B6D5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9EB9D75"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5BB3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4C2F0F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FBA1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DB19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9F211AC">
            <w:pPr>
              <w:spacing w:before="0" w:after="0"/>
              <w:ind w:left="135"/>
              <w:jc w:val="left"/>
            </w:pPr>
          </w:p>
        </w:tc>
      </w:tr>
      <w:tr w14:paraId="5B859F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DFBD3B1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CCB833">
            <w:pPr>
              <w:jc w:val="left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F5CE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2731124"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7A7A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0552C0C"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A9D1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FDE8941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FA0CE43">
            <w:pPr>
              <w:jc w:val="left"/>
            </w:pPr>
          </w:p>
        </w:tc>
      </w:tr>
      <w:tr w14:paraId="4C0333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80F9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A1D4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AEBE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50CC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5BFB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5C915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8017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8399B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46D6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AE294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3396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868D6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8ED6C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54AA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B48C4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F821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113E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28B7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DF4EA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A7A41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E0D7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FBB0A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8DA4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EDAF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DAA0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5060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053A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12E3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0EE87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B471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83E8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16C1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B6D2C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00AA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56E8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6157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9BE57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EB9E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91D5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0D6EF8">
            <w:pPr>
              <w:jc w:val="left"/>
            </w:pPr>
          </w:p>
        </w:tc>
      </w:tr>
    </w:tbl>
    <w:p w14:paraId="4ED83F75">
      <w:pPr>
        <w:sectPr>
          <w:pgSz w:w="16383" w:h="11906" w:orient="landscape"/>
          <w:cols w:space="720" w:num="1"/>
        </w:sectPr>
      </w:pPr>
    </w:p>
    <w:p w14:paraId="00148DE1">
      <w:pPr>
        <w:sectPr>
          <w:pgSz w:w="16383" w:h="11906" w:orient="landscape"/>
          <w:cols w:space="720" w:num="1"/>
        </w:sect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</w:p>
    <w:p w14:paraId="46FF79EC">
      <w:pPr>
        <w:sectPr>
          <w:pgSz w:w="16383" w:h="11906" w:orient="landscape"/>
          <w:cols w:space="720" w:num="1"/>
        </w:sectPr>
      </w:pPr>
      <w:bookmarkStart w:id="17" w:name="block-38116821"/>
    </w:p>
    <w:bookmarkEnd w:id="16"/>
    <w:bookmarkEnd w:id="17"/>
    <w:p w14:paraId="095A37BD">
      <w:pPr>
        <w:spacing w:before="0" w:after="0"/>
        <w:ind w:left="120"/>
        <w:jc w:val="left"/>
      </w:pPr>
      <w:bookmarkStart w:id="18" w:name="block-38116824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4FE98433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4452"/>
        <w:gridCol w:w="1098"/>
        <w:gridCol w:w="1294"/>
        <w:gridCol w:w="1384"/>
        <w:gridCol w:w="1050"/>
        <w:gridCol w:w="2872"/>
      </w:tblGrid>
      <w:tr w14:paraId="796210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BFA5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6A2BA5B6"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DF7E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05EE71C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88E1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5F10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2523A30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6701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A69AA2A">
            <w:pPr>
              <w:spacing w:before="0" w:after="0"/>
              <w:ind w:left="135"/>
              <w:jc w:val="left"/>
            </w:pPr>
          </w:p>
        </w:tc>
      </w:tr>
      <w:tr w14:paraId="09B1FB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DD0D103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117A55D">
            <w:pPr>
              <w:jc w:val="left"/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B473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D18DE56"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6B2D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8E4F7F5"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A93C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67A122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6A48D83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1945434">
            <w:pPr>
              <w:jc w:val="left"/>
            </w:pPr>
          </w:p>
        </w:tc>
      </w:tr>
      <w:tr w14:paraId="0AA671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2625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52A8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D9A8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E76C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E6E4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E71CE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CE5F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"https://m.edsoo.ru/8a1496ae"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https://m.edsoo.ru/8a1496ae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724A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6EE6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F09F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4DA6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AA8A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DD5F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C6DE7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942E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"https://m.edsoo.ru/8a14a932"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https://m.edsoo.ru/8a14a932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7954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CE05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0F24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C002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C918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FFA5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E6141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14D0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"https://m.edsoo.ru/8a14af2c"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https://m.edsoo.ru/8a14af2c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C52C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8E93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F2AD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20FC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4214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EE15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D73C8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D8FF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"https://m.edsoo.ru/8a14b166"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https://m.edsoo.ru/8a14b166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CCE1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CC89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A0D6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8147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08F0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E921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601C5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8FDC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"https://m.edsoo.ru/8a14cd18"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https://m.edsoo.ru/8a14cd18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35AA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1525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BD33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8E5F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50B1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9E61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57040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6283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"https://m.edsoo.ru/8a14b2c4"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https://m.edsoo.ru/8a14b2c4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F7F9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2345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A6DF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04CD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4CB5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3C0E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EA40C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196E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"https://m.edsoo.ru/8a1494d8"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https://m.edsoo.ru/8a1494d8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"https://m.edsoo.ru/8a14c0e8"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https://m.edsoo.ru/8a14c0e8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AFDB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6647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9423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D447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D2A0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0FC1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FE421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7B7E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"https://m.edsoo.ru/8a14929e"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https://m.edsoo.ru/8a14929e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FD8E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CACF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3D53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4ECB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9035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52E1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19F5E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62C198">
            <w:pPr>
              <w:spacing w:before="0" w:after="0"/>
              <w:ind w:left="135"/>
              <w:jc w:val="left"/>
            </w:pPr>
          </w:p>
        </w:tc>
      </w:tr>
      <w:tr w14:paraId="714171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521A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4C9E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0EA5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C5B8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BE1F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C2235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9ED2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"https://m.edsoo.ru/8a14c35e"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https://m.edsoo.ru/8a14c35e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56B7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3461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FE58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2E33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76CC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37B4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A06E5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EDEA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"https://m.edsoo.ru/8a14b490"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https://m.edsoo.ru/8a14b490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3128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8820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3DEB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B7FC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97AD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BF23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33BAD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1032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"https://m.edsoo.ru/8a14b6e8"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https://m.edsoo.ru/8a14b6e8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F706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7164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322D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245A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06FE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3C89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DA796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49AE73">
            <w:pPr>
              <w:spacing w:before="0" w:after="0"/>
              <w:ind w:left="135"/>
              <w:jc w:val="left"/>
            </w:pPr>
          </w:p>
        </w:tc>
      </w:tr>
      <w:tr w14:paraId="37F46A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4DC2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D3A6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5890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380E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405B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C62EA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E43A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"https://m.edsoo.ru/8a14b8e6"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https://m.edsoo.ru/8a14b8e6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CFBF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8EA3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18A1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44D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AA02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0E63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D96E4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712338">
            <w:pPr>
              <w:spacing w:before="0" w:after="0"/>
              <w:ind w:left="135"/>
              <w:jc w:val="left"/>
            </w:pPr>
          </w:p>
        </w:tc>
      </w:tr>
      <w:tr w14:paraId="2C2124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607E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2765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8801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2129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8617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91418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818D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"https://m.edsoo.ru/8a14ba1c"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https://m.edsoo.ru/8a14ba1c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906A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7AC0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C16A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FB5D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F0E6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4F06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6EC25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A467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"https://m.edsoo.ru/8a14bd46"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https://m.edsoo.ru/8a14bd46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A6EB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126C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60EF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51A9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2E66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A843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CD12C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B858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"https://m.edsoo.ru/8a14a19e"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https://m.edsoo.ru/8a14a19e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5083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8493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1640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0896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5A51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A0AD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2C286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E67B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"https://m.edsoo.ru/8a14a45a"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https://m.edsoo.ru/8a14a45a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2E51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C6AE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25F0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CF96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A9A7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E68F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2012A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2782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"https://m.edsoo.ru/8a14a7f2"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https://m.edsoo.ru/8a14a7f2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3A66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13FE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9587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579D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7706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3A3E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3BD83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89F3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"https://m.edsoo.ru/8a14996a"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https://m.edsoo.ru/8a14996a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96C8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2405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D7AC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F22E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EC4A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71CF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BF804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37E0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"https://m.edsoo.ru/8a14982a"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https://m.edsoo.ru/8a14982a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F97F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FD75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F2D5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1AFC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7F1D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A2F5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327CC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0E70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"https://m.edsoo.ru/8a14a626"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https://m.edsoo.ru/8a14a626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0B6B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BCCA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3991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4975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27F2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21C1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EC18C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38DE89">
            <w:pPr>
              <w:spacing w:before="0" w:after="0"/>
              <w:ind w:left="135"/>
              <w:jc w:val="left"/>
            </w:pPr>
          </w:p>
        </w:tc>
      </w:tr>
      <w:tr w14:paraId="001064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5960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83B7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ED2F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4DB7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87E1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FD538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975DE9">
            <w:pPr>
              <w:spacing w:before="0" w:after="0"/>
              <w:ind w:left="135"/>
              <w:jc w:val="left"/>
            </w:pPr>
          </w:p>
        </w:tc>
      </w:tr>
      <w:tr w14:paraId="7AC33D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C11C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536B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0296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062C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2F98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4F74E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06C0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"https://m.edsoo.ru/8a14c71e"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https://m.edsoo.ru/8a14c71e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E25C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FC95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56C9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5E82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B300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CF35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2CE6A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07FB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"https://m.edsoo.ru/8a14d0d8"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https://m.edsoo.ru/8a14d0d8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"https://m.edsoo.ru/8a14ca48"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https://m.edsoo.ru/8a14ca48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5DFD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899C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CD1F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515D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0DA7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25C2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DA3FE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658A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"https://m.edsoo.ru/8a149c3a"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https://m.edsoo.ru/8a149c3a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"https://m.edsoo.ru/8a14c890"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https://m.edsoo.ru/8a14c890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2E2B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D7DA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50AF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C0F1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EFE0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4DF9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D793A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B24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"https://m.edsoo.ru/8a149eb0"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https://m.edsoo.ru/8a149eb0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4871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5340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FB3B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D15E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7040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9B21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BA6BC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73E040">
            <w:pPr>
              <w:spacing w:before="0" w:after="0"/>
              <w:ind w:left="135"/>
              <w:jc w:val="left"/>
            </w:pPr>
          </w:p>
        </w:tc>
      </w:tr>
      <w:tr w14:paraId="31971B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5AF8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F2EC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9115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CF26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1ADD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450D3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08.05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0E8D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"https://m.edsoo.ru/8a149abe"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https://m.edsoo.ru/8a149abe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8264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F6FF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EDA2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5438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322D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8D0A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008EA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B1494A">
            <w:pPr>
              <w:spacing w:before="0" w:after="0"/>
              <w:ind w:left="135"/>
              <w:jc w:val="left"/>
            </w:pPr>
          </w:p>
        </w:tc>
      </w:tr>
      <w:tr w14:paraId="42DEF5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EDCF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23BB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CD12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92CF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71BD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C24C7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880C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"https://m.edsoo.ru/8a14acca"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https://m.edsoo.ru/8a14acca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403A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A0AA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1CBA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88BC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5BC2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D43B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47008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22.05</w:t>
            </w:r>
            <w:bookmarkStart w:id="20" w:name="_GoBack"/>
            <w:bookmarkEnd w:id="20"/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6BBB30">
            <w:pPr>
              <w:spacing w:before="0" w:after="0"/>
              <w:ind w:left="135"/>
              <w:jc w:val="left"/>
            </w:pPr>
          </w:p>
        </w:tc>
      </w:tr>
      <w:tr w14:paraId="3DFC41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31AC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EA930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AAF4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8DBF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52B5D7">
            <w:pPr>
              <w:jc w:val="left"/>
            </w:pPr>
          </w:p>
        </w:tc>
      </w:tr>
    </w:tbl>
    <w:p w14:paraId="5448C5B9">
      <w:pPr>
        <w:sectPr>
          <w:pgSz w:w="16383" w:h="11906" w:orient="landscape"/>
          <w:cols w:space="720" w:num="1"/>
        </w:sectPr>
      </w:pPr>
    </w:p>
    <w:p w14:paraId="13E5F1A8">
      <w:pPr>
        <w:sectPr>
          <w:pgSz w:w="16383" w:h="11906" w:orient="landscape"/>
          <w:cols w:space="720" w:num="1"/>
        </w:sectPr>
      </w:pPr>
    </w:p>
    <w:p w14:paraId="4DA51824">
      <w:pPr>
        <w:sectPr>
          <w:pgSz w:w="16383" w:h="11906" w:orient="landscape"/>
          <w:cols w:space="720" w:num="1"/>
        </w:sectPr>
      </w:pPr>
      <w:bookmarkStart w:id="19" w:name="block-38116824"/>
    </w:p>
    <w:bookmarkEnd w:id="18"/>
    <w:bookmarkEnd w:id="19"/>
    <w:p w14:paraId="3E7B2A61">
      <w:pPr>
        <w:spacing w:before="66"/>
        <w:ind w:left="106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pict>
          <v:rect id="_x0000_s1026" o:spid="_x0000_s1026" o:spt="1" style="position:absolute;left:0pt;margin-left:33.3pt;margin-top:22.9pt;height:0.6pt;width:528.15pt;mso-position-horizontal-relative:page;mso-wrap-distance-bottom:0pt;mso-wrap-distance-top:0pt;z-index:-251657216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w10:wrap type="topAndBottom"/>
          </v:rect>
        </w:pict>
      </w:r>
      <w:r>
        <w:rPr>
          <w:rFonts w:hint="default" w:ascii="Times New Roman" w:hAnsi="Times New Roman" w:cs="Times New Roman"/>
          <w:b/>
          <w:sz w:val="24"/>
          <w:szCs w:val="24"/>
        </w:rPr>
        <w:t>УЧЕБНО-МЕТОДИЧЕСКОЕ</w:t>
      </w:r>
      <w:r>
        <w:rPr>
          <w:rFonts w:hint="default" w:ascii="Times New Roman" w:hAnsi="Times New Roman" w:cs="Times New Roman"/>
          <w:b/>
          <w:spacing w:val="-1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>ОБЕСПЕЧЕНИЕ</w:t>
      </w:r>
      <w:r>
        <w:rPr>
          <w:rFonts w:hint="default" w:ascii="Times New Roman" w:hAnsi="Times New Roman" w:cs="Times New Roman"/>
          <w:b/>
          <w:spacing w:val="-1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>ОБРАЗОВАТЕЛЬНОГО</w:t>
      </w:r>
      <w:r>
        <w:rPr>
          <w:rFonts w:hint="default" w:ascii="Times New Roman" w:hAnsi="Times New Roman" w:cs="Times New Roman"/>
          <w:b/>
          <w:spacing w:val="-1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>ПРОЦЕССА</w:t>
      </w:r>
    </w:p>
    <w:p w14:paraId="60E58166">
      <w:pPr>
        <w:pStyle w:val="2"/>
        <w:spacing w:before="179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ОБЯЗАТЕЛЬНЫЕ</w:t>
      </w:r>
      <w:r>
        <w:rPr>
          <w:rFonts w:hint="default" w:ascii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УЧЕБНЫЕ</w:t>
      </w:r>
      <w:r>
        <w:rPr>
          <w:rFonts w:hint="default"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МАТЕРИАЛЫ</w:t>
      </w:r>
      <w:r>
        <w:rPr>
          <w:rFonts w:hint="default"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ДЛЯ</w:t>
      </w:r>
      <w:r>
        <w:rPr>
          <w:rFonts w:hint="default"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УЧЕНИКА</w:t>
      </w:r>
    </w:p>
    <w:p w14:paraId="4806EC1D">
      <w:pPr>
        <w:pStyle w:val="13"/>
        <w:spacing w:before="156" w:line="292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Изобразительное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искусство.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класс/Горяева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Н.А.,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Неменская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Л.А.,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Питерских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А.С.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другие;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под</w:t>
      </w:r>
      <w:r>
        <w:rPr>
          <w:rFonts w:hint="default"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редакцией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Неменского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Б.М.,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Акционерное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общество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«Издательство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«Просвещение»;</w:t>
      </w:r>
    </w:p>
    <w:p w14:paraId="4377491A">
      <w:pPr>
        <w:pStyle w:val="13"/>
        <w:spacing w:line="292" w:lineRule="auto"/>
        <w:ind w:right="773"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Введите свой вариант: Рабочие программы по изобразительному искусству для 1- 4 классов под</w:t>
      </w:r>
      <w:r>
        <w:rPr>
          <w:rFonts w:hint="default"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редакцией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Б.М.Неменского. -М.: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Просвещение,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2015-128с</w:t>
      </w:r>
    </w:p>
    <w:p w14:paraId="7BD3E2ED">
      <w:pPr>
        <w:pStyle w:val="13"/>
        <w:ind w:left="0" w:firstLine="0"/>
        <w:rPr>
          <w:rFonts w:hint="default" w:ascii="Times New Roman" w:hAnsi="Times New Roman" w:cs="Times New Roman"/>
          <w:sz w:val="24"/>
          <w:szCs w:val="24"/>
        </w:rPr>
      </w:pPr>
    </w:p>
    <w:p w14:paraId="5F20F7C2">
      <w:pPr>
        <w:pStyle w:val="24"/>
        <w:numPr>
          <w:ilvl w:val="0"/>
          <w:numId w:val="7"/>
        </w:numPr>
        <w:tabs>
          <w:tab w:val="left" w:pos="246"/>
        </w:tabs>
        <w:ind w:left="245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Изобразительное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искусство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Рабочая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тетрадь.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класс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Неменский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Б.М.,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М.: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Просвещение,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2017г.</w:t>
      </w:r>
    </w:p>
    <w:p w14:paraId="75CFC966">
      <w:pPr>
        <w:pStyle w:val="13"/>
        <w:spacing w:before="5"/>
        <w:ind w:left="0" w:firstLine="0"/>
        <w:rPr>
          <w:rFonts w:hint="default" w:ascii="Times New Roman" w:hAnsi="Times New Roman" w:cs="Times New Roman"/>
          <w:sz w:val="24"/>
          <w:szCs w:val="24"/>
        </w:rPr>
      </w:pPr>
    </w:p>
    <w:p w14:paraId="5C7D8567">
      <w:pPr>
        <w:pStyle w:val="24"/>
        <w:numPr>
          <w:ilvl w:val="0"/>
          <w:numId w:val="7"/>
        </w:numPr>
        <w:tabs>
          <w:tab w:val="left" w:pos="246"/>
        </w:tabs>
        <w:spacing w:line="292" w:lineRule="auto"/>
        <w:ind w:right="272"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Изобразительное искусство Поурочные разработки 1-4 классы под редакцией Неменского Б.М., М.:</w:t>
      </w:r>
      <w:r>
        <w:rPr>
          <w:rFonts w:hint="default"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Просвещение,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2019г.</w:t>
      </w:r>
    </w:p>
    <w:p w14:paraId="5B6CA493">
      <w:pPr>
        <w:pStyle w:val="2"/>
        <w:spacing w:before="191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МЕТОДИЧЕСКИЕ</w:t>
      </w:r>
      <w:r>
        <w:rPr>
          <w:rFonts w:hint="default" w:ascii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МАТЕРИАЛЫ</w:t>
      </w:r>
      <w:r>
        <w:rPr>
          <w:rFonts w:hint="default"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ДЛЯ</w:t>
      </w:r>
      <w:r>
        <w:rPr>
          <w:rFonts w:hint="default"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УЧИТЕЛЯ</w:t>
      </w:r>
    </w:p>
    <w:p w14:paraId="47DA094B">
      <w:pPr>
        <w:pStyle w:val="24"/>
        <w:numPr>
          <w:ilvl w:val="0"/>
          <w:numId w:val="8"/>
        </w:numPr>
        <w:tabs>
          <w:tab w:val="left" w:pos="347"/>
        </w:tabs>
        <w:spacing w:before="156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Изобразительное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искусство.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Поурочные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планы.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1-4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классы.</w:t>
      </w:r>
    </w:p>
    <w:p w14:paraId="0C3E8DF8">
      <w:pPr>
        <w:pStyle w:val="24"/>
        <w:numPr>
          <w:ilvl w:val="0"/>
          <w:numId w:val="8"/>
        </w:numPr>
        <w:tabs>
          <w:tab w:val="left" w:pos="347"/>
        </w:tabs>
        <w:spacing w:before="6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Изобразительное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искусство.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Поурочные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планы.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класс.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Составитель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С.Б.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Дроздова.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Волгоград:</w:t>
      </w:r>
    </w:p>
    <w:p w14:paraId="422F6F72">
      <w:pPr>
        <w:pStyle w:val="13"/>
        <w:spacing w:before="61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«Учитель»,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2008</w:t>
      </w:r>
    </w:p>
    <w:p w14:paraId="1DA04810">
      <w:pPr>
        <w:pStyle w:val="13"/>
        <w:spacing w:before="10"/>
        <w:ind w:left="0" w:firstLine="0"/>
        <w:rPr>
          <w:rFonts w:hint="default" w:ascii="Times New Roman" w:hAnsi="Times New Roman" w:cs="Times New Roman"/>
          <w:sz w:val="24"/>
          <w:szCs w:val="24"/>
        </w:rPr>
      </w:pPr>
    </w:p>
    <w:p w14:paraId="612784DB">
      <w:pPr>
        <w:pStyle w:val="2"/>
        <w:spacing w:before="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ЦИФРОВЫЕ</w:t>
      </w:r>
      <w:r>
        <w:rPr>
          <w:rFonts w:hint="default"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ОБРАЗОВАТЕЛЬНЫЕ</w:t>
      </w:r>
      <w:r>
        <w:rPr>
          <w:rFonts w:hint="default"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РЕСУРСЫ</w:t>
      </w:r>
      <w:r>
        <w:rPr>
          <w:rFonts w:hint="default"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И</w:t>
      </w:r>
      <w:r>
        <w:rPr>
          <w:rFonts w:hint="default"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РЕСУРСЫ</w:t>
      </w:r>
      <w:r>
        <w:rPr>
          <w:rFonts w:hint="default"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СЕТИ</w:t>
      </w:r>
      <w:r>
        <w:rPr>
          <w:rFonts w:hint="default"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ИНТЕРНЕТ</w:t>
      </w:r>
    </w:p>
    <w:p w14:paraId="6FE6C504">
      <w:pPr>
        <w:pStyle w:val="13"/>
        <w:spacing w:before="156" w:line="292" w:lineRule="auto"/>
        <w:ind w:right="2803"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https://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"http://www.google.com/url"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www.google.com/url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q=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"http://fcior.edu.ru/%26sa%3DD%26ust%3D1579721827882000"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http://fcior.edu.ru/&amp;sa=D&amp;ust=1579721827882000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fldChar w:fldCharType="end"/>
      </w:r>
    </w:p>
    <w:p w14:paraId="4858EA96">
      <w:pPr>
        <w:pStyle w:val="13"/>
        <w:spacing w:line="292" w:lineRule="auto"/>
        <w:ind w:right="1428"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https://www.google.com/url?q=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"http://school-collection.edu.ru/%26sa%3DD%26ust%3D1579721827883000"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http://school-collection.edu.ru/&amp;sa=D&amp;ust=1579721827883000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t xml:space="preserve"> https://www.google.com/url?q=https://urok.1sept.ru/&amp;sa=D&amp;ust=1579721827883000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https://www.google.com/url?q=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"http://www.muzped.net/%26sa%3DD%26ust%3D1579721827883000"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http://www.muzped.net/&amp;sa=D&amp;ust=1579721827883000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https://www.google.com/url?q=https://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"http://www.art-teachers.ru/%26sa%3DD%26ust%3D1579721827884000"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www.art-teachers.ru/&amp;sa=D&amp;ust=1579721827884000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https://www.google.com/url?q=https://demiart.ru/forum/&amp;sa=D&amp;ust=1579721827884000</w:t>
      </w:r>
    </w:p>
    <w:p w14:paraId="35348060">
      <w:pPr>
        <w:spacing w:line="292" w:lineRule="auto"/>
        <w:rPr>
          <w:rFonts w:hint="default" w:ascii="Times New Roman" w:hAnsi="Times New Roman" w:cs="Times New Roman"/>
          <w:sz w:val="24"/>
          <w:szCs w:val="24"/>
        </w:rPr>
        <w:sectPr>
          <w:pgSz w:w="11900" w:h="16840"/>
          <w:pgMar w:top="520" w:right="560" w:bottom="280" w:left="560" w:header="720" w:footer="720" w:gutter="0"/>
          <w:cols w:space="720" w:num="1"/>
        </w:sectPr>
      </w:pPr>
    </w:p>
    <w:p w14:paraId="031A4450">
      <w:pPr>
        <w:pStyle w:val="2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pict>
          <v:rect id="_x0000_s1027" o:spid="_x0000_s1027" o:spt="1" style="position:absolute;left:0pt;margin-left:33.3pt;margin-top:22.9pt;height:0.6pt;width:528.15pt;mso-position-horizontal-relative:page;mso-wrap-distance-bottom:0pt;mso-wrap-distance-top:0pt;z-index:-25165619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w10:wrap type="topAndBottom"/>
          </v:rect>
        </w:pic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МАТЕРИАЛЬНО-ТЕХНИЧЕСКОЕ</w:t>
      </w:r>
      <w:r>
        <w:rPr>
          <w:rFonts w:hint="default" w:ascii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ОБЕСПЕЧЕНИЕ</w:t>
      </w:r>
      <w:r>
        <w:rPr>
          <w:rFonts w:hint="default" w:ascii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ОБРАЗОВАТЕЛЬНОГО</w:t>
      </w:r>
      <w:r>
        <w:rPr>
          <w:rFonts w:hint="default" w:ascii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ПРОЦЕССА</w:t>
      </w:r>
    </w:p>
    <w:p w14:paraId="4034D872">
      <w:pPr>
        <w:spacing w:before="179"/>
        <w:ind w:left="106"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24"/>
        </w:rPr>
        <w:t>УЧЕБНОЕ</w:t>
      </w:r>
      <w:r>
        <w:rPr>
          <w:rFonts w:hint="default" w:ascii="Times New Roman" w:hAnsi="Times New Roman" w:cs="Times New Roman"/>
          <w:b/>
          <w:color w:val="auto"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24"/>
          <w:szCs w:val="24"/>
        </w:rPr>
        <w:t>ОБОРУДОВАНИЕ</w:t>
      </w:r>
    </w:p>
    <w:p w14:paraId="24B12812">
      <w:pPr>
        <w:pStyle w:val="13"/>
        <w:spacing w:before="156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Учебники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изобразительному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искусству</w:t>
      </w:r>
    </w:p>
    <w:p w14:paraId="2D04FCA3">
      <w:pPr>
        <w:pStyle w:val="13"/>
        <w:spacing w:before="60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Рабочие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тетради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соответствии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используемым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комплектом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учебников</w:t>
      </w:r>
    </w:p>
    <w:p w14:paraId="4EA13CDD">
      <w:pPr>
        <w:pStyle w:val="13"/>
        <w:spacing w:before="60" w:line="292" w:lineRule="auto"/>
        <w:ind w:right="1451"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Методические пособия (рекомендации к проведения уроков изобразительного искусства)</w:t>
      </w:r>
      <w:r>
        <w:rPr>
          <w:rFonts w:hint="default"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Методические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журналы по искусству</w:t>
      </w:r>
    </w:p>
    <w:p w14:paraId="279A9D74">
      <w:pPr>
        <w:pStyle w:val="13"/>
        <w:spacing w:line="275" w:lineRule="exact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Учебно-наглядные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пособия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виде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таблиц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плакатов</w:t>
      </w:r>
    </w:p>
    <w:p w14:paraId="7C2049BE">
      <w:pPr>
        <w:pStyle w:val="13"/>
        <w:spacing w:before="60" w:line="292" w:lineRule="auto"/>
        <w:ind w:right="2392"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Хрестоматии литературных произведений к урокам изобразительного искусства</w:t>
      </w:r>
      <w:r>
        <w:rPr>
          <w:rFonts w:hint="default"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Энциклопедии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 искусству, справочные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издания</w:t>
      </w:r>
    </w:p>
    <w:p w14:paraId="5018462E">
      <w:pPr>
        <w:pStyle w:val="13"/>
        <w:spacing w:line="275" w:lineRule="exact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Альбомы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искусству</w:t>
      </w:r>
    </w:p>
    <w:p w14:paraId="3AFF7CFC">
      <w:pPr>
        <w:pStyle w:val="13"/>
        <w:spacing w:before="60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Книги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художниках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художественных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музеях</w:t>
      </w:r>
    </w:p>
    <w:p w14:paraId="2A3A5238">
      <w:pPr>
        <w:pStyle w:val="13"/>
        <w:spacing w:before="60" w:line="292" w:lineRule="auto"/>
        <w:ind w:right="186"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Книги по стилям изобразительного искусства и архитектуры. Книги по стилям в искусстве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необходимы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для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самостоятельной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работы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учащихся,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они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могут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использоваться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как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раздаточный</w:t>
      </w:r>
      <w:r>
        <w:rPr>
          <w:rFonts w:hint="default"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материал при подготовке учащихся к творческой деятельности, для подготовки сообщений,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творческих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работ,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исследовательской проектной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деятельности</w:t>
      </w:r>
    </w:p>
    <w:p w14:paraId="0FF98D08">
      <w:pPr>
        <w:pStyle w:val="13"/>
        <w:spacing w:line="274" w:lineRule="exact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Словарь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искусствоведческих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терминов</w:t>
      </w:r>
    </w:p>
    <w:p w14:paraId="5A694DEE">
      <w:pPr>
        <w:pStyle w:val="13"/>
        <w:spacing w:before="11"/>
        <w:ind w:left="0" w:firstLine="0"/>
        <w:rPr>
          <w:rFonts w:hint="default" w:ascii="Times New Roman" w:hAnsi="Times New Roman" w:cs="Times New Roman"/>
          <w:sz w:val="24"/>
          <w:szCs w:val="24"/>
        </w:rPr>
      </w:pPr>
    </w:p>
    <w:p w14:paraId="563F7E45">
      <w:pPr>
        <w:pStyle w:val="2"/>
        <w:spacing w:before="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ОБОРУДОВАНИЕ</w:t>
      </w:r>
      <w:r>
        <w:rPr>
          <w:rFonts w:hint="default" w:ascii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ДЛЯ</w:t>
      </w:r>
      <w:r>
        <w:rPr>
          <w:rFonts w:hint="default" w:ascii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ПРОВЕДЕНИЯ</w:t>
      </w:r>
      <w:r>
        <w:rPr>
          <w:rFonts w:hint="default" w:ascii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ПРАКТИЧЕСКИХ</w:t>
      </w:r>
      <w:r>
        <w:rPr>
          <w:rFonts w:hint="default" w:ascii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РАБОТ</w:t>
      </w:r>
    </w:p>
    <w:p w14:paraId="66BC2F26">
      <w:pPr>
        <w:pStyle w:val="13"/>
        <w:spacing w:before="156" w:line="292" w:lineRule="auto"/>
        <w:ind w:right="819"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Аудиомагнитофон с возможностями использования аудиодисков, CD-R, CD-RW, MP 3, а также</w:t>
      </w:r>
      <w:r>
        <w:rPr>
          <w:rFonts w:hint="default"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магнитных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записей Компьютер</w:t>
      </w:r>
    </w:p>
    <w:p w14:paraId="37B7FD95">
      <w:pPr>
        <w:pStyle w:val="13"/>
        <w:spacing w:line="292" w:lineRule="auto"/>
        <w:ind w:right="7275"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Устройство для затемнения окон</w:t>
      </w:r>
      <w:r>
        <w:rPr>
          <w:rFonts w:hint="default"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Мультимедиапроектор</w:t>
      </w:r>
    </w:p>
    <w:p w14:paraId="3C7831FA">
      <w:pPr>
        <w:spacing w:line="292" w:lineRule="auto"/>
        <w:rPr>
          <w:rFonts w:hint="default" w:ascii="Times New Roman" w:hAnsi="Times New Roman" w:cs="Times New Roman"/>
          <w:sz w:val="24"/>
          <w:szCs w:val="24"/>
        </w:rPr>
        <w:sectPr>
          <w:pgSz w:w="11900" w:h="16840"/>
          <w:pgMar w:top="520" w:right="560" w:bottom="280" w:left="560" w:header="720" w:footer="720" w:gutter="0"/>
          <w:cols w:space="720" w:num="1"/>
        </w:sectPr>
      </w:pPr>
    </w:p>
    <w:p w14:paraId="17DDE17F">
      <w:pPr>
        <w:pStyle w:val="13"/>
        <w:spacing w:before="4"/>
        <w:ind w:left="0" w:firstLine="0"/>
        <w:rPr>
          <w:rFonts w:hint="default" w:ascii="Times New Roman" w:hAnsi="Times New Roman" w:cs="Times New Roman"/>
          <w:sz w:val="24"/>
          <w:szCs w:val="24"/>
        </w:rPr>
      </w:pPr>
    </w:p>
    <w:p w14:paraId="62F06658"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0" w:h="16840"/>
      <w:pgMar w:top="1600" w:right="560" w:bottom="280" w:left="5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">
    <w:nsid w:val="BF205925"/>
    <w:multiLevelType w:val="singleLevel"/>
    <w:tmpl w:val="BF205925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nsid w:val="03D62ECE"/>
    <w:multiLevelType w:val="singleLevel"/>
    <w:tmpl w:val="03D62EC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nsid w:val="09926339"/>
    <w:multiLevelType w:val="multilevel"/>
    <w:tmpl w:val="09926339"/>
    <w:lvl w:ilvl="0" w:tentative="0">
      <w:start w:val="1"/>
      <w:numFmt w:val="decimal"/>
      <w:lvlText w:val="%1."/>
      <w:lvlJc w:val="left"/>
      <w:pPr>
        <w:ind w:left="346" w:hanging="24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6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7">
    <w:nsid w:val="6A825CCD"/>
    <w:multiLevelType w:val="multilevel"/>
    <w:tmpl w:val="6A825CCD"/>
    <w:lvl w:ilvl="0" w:tentative="0">
      <w:start w:val="0"/>
      <w:numFmt w:val="bullet"/>
      <w:lvlText w:val="·"/>
      <w:lvlJc w:val="left"/>
      <w:pPr>
        <w:ind w:left="106" w:hanging="14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09513E05"/>
    <w:rsid w:val="0EDE115F"/>
    <w:rsid w:val="151F591E"/>
    <w:rsid w:val="2DE436E8"/>
    <w:rsid w:val="618D43EC"/>
    <w:rsid w:val="6D5F3866"/>
    <w:rsid w:val="7EDD42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7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Body Text"/>
    <w:basedOn w:val="1"/>
    <w:qFormat/>
    <w:uiPriority w:val="1"/>
    <w:pPr>
      <w:ind w:left="106" w:firstLine="180"/>
    </w:pPr>
    <w:rPr>
      <w:sz w:val="24"/>
      <w:szCs w:val="24"/>
    </w:r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6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Header Char"/>
    <w:basedOn w:val="6"/>
    <w:link w:val="12"/>
    <w:qFormat/>
    <w:uiPriority w:val="99"/>
  </w:style>
  <w:style w:type="character" w:customStyle="1" w:styleId="18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Subtitle Char"/>
    <w:basedOn w:val="6"/>
    <w:link w:val="15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Title Char"/>
    <w:basedOn w:val="6"/>
    <w:link w:val="14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24">
    <w:name w:val="List Paragraph"/>
    <w:basedOn w:val="1"/>
    <w:qFormat/>
    <w:uiPriority w:val="1"/>
    <w:pPr>
      <w:ind w:left="585" w:hanging="3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28</Pages>
  <TotalTime>127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2024-08-31T16:10:00Z</dcterms:created>
  <dc:creator>1</dc:creator>
  <cp:lastModifiedBy>1</cp:lastModifiedBy>
  <dcterms:modified xsi:type="dcterms:W3CDTF">2024-08-31T18:26:47Z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11FFBA26A09A4490BC86FBD2285E4112_12</vt:lpwstr>
  </property>
</Properties>
</file>